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51991" w14:textId="77777777" w:rsidR="00DA509A" w:rsidRPr="00514F04" w:rsidRDefault="00940C71" w:rsidP="00D61164">
      <w:pPr>
        <w:pStyle w:val="ust"/>
        <w:spacing w:before="120" w:after="120"/>
        <w:ind w:left="0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Pr="00514F04">
        <w:rPr>
          <w:rFonts w:asciiTheme="minorHAnsi" w:hAnsiTheme="minorHAnsi" w:cstheme="minorHAnsi"/>
          <w:sz w:val="20"/>
          <w:szCs w:val="20"/>
        </w:rPr>
        <w:tab/>
        <w:t xml:space="preserve">           </w:t>
      </w:r>
      <w:r w:rsidR="009834CE" w:rsidRPr="00514F04">
        <w:rPr>
          <w:rFonts w:asciiTheme="minorHAnsi" w:hAnsiTheme="minorHAnsi" w:cstheme="minorHAnsi"/>
          <w:sz w:val="20"/>
          <w:szCs w:val="20"/>
        </w:rPr>
        <w:t xml:space="preserve">                           </w:t>
      </w:r>
      <w:r w:rsidR="0056694D" w:rsidRPr="00514F04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6931D7" w:rsidRPr="00514F04">
        <w:rPr>
          <w:rFonts w:asciiTheme="minorHAnsi" w:hAnsiTheme="minorHAnsi" w:cstheme="minorHAnsi"/>
          <w:sz w:val="20"/>
          <w:szCs w:val="20"/>
        </w:rPr>
        <w:t>1</w:t>
      </w:r>
      <w:r w:rsidR="00514F04" w:rsidRPr="00514F04">
        <w:rPr>
          <w:rFonts w:asciiTheme="minorHAnsi" w:hAnsiTheme="minorHAnsi" w:cstheme="minorHAnsi"/>
          <w:sz w:val="20"/>
          <w:szCs w:val="20"/>
        </w:rPr>
        <w:t>a</w:t>
      </w:r>
      <w:r w:rsidR="00612F9F" w:rsidRPr="00514F04">
        <w:rPr>
          <w:rFonts w:asciiTheme="minorHAnsi" w:hAnsiTheme="minorHAnsi" w:cstheme="minorHAnsi"/>
          <w:sz w:val="20"/>
          <w:szCs w:val="20"/>
        </w:rPr>
        <w:t xml:space="preserve"> </w:t>
      </w:r>
      <w:r w:rsidR="00514F04" w:rsidRPr="00514F04">
        <w:rPr>
          <w:rFonts w:asciiTheme="minorHAnsi" w:hAnsiTheme="minorHAnsi" w:cstheme="minorHAnsi"/>
          <w:sz w:val="20"/>
          <w:szCs w:val="20"/>
        </w:rPr>
        <w:t>do SWZ</w:t>
      </w:r>
    </w:p>
    <w:p w14:paraId="0FA27AEA" w14:textId="39B8B9C4" w:rsidR="00D22BE4" w:rsidRPr="00514F04" w:rsidRDefault="00DA509A" w:rsidP="00D22BE4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  <w:r w:rsidR="00D22BE4" w:rsidRPr="00514F04">
        <w:rPr>
          <w:rFonts w:asciiTheme="minorHAnsi" w:hAnsiTheme="minorHAnsi" w:cstheme="minorHAnsi"/>
          <w:sz w:val="20"/>
          <w:szCs w:val="20"/>
        </w:rPr>
        <w:t>...................</w:t>
      </w:r>
      <w:r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32655D" w:rsidRPr="00514F04">
        <w:rPr>
          <w:rFonts w:asciiTheme="minorHAnsi" w:hAnsiTheme="minorHAnsi" w:cstheme="minorHAnsi"/>
          <w:sz w:val="20"/>
          <w:szCs w:val="20"/>
        </w:rPr>
        <w:tab/>
      </w:r>
      <w:r w:rsidR="00D22BE4" w:rsidRPr="00514F04">
        <w:rPr>
          <w:rFonts w:asciiTheme="minorHAnsi" w:hAnsiTheme="minorHAnsi" w:cstheme="minorHAnsi"/>
          <w:sz w:val="20"/>
          <w:szCs w:val="20"/>
        </w:rPr>
        <w:t xml:space="preserve">     </w:t>
      </w:r>
      <w:r w:rsidR="00FD5CB9" w:rsidRPr="00514F0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</w:t>
      </w:r>
      <w:r w:rsidR="00D22BE4" w:rsidRPr="00514F04">
        <w:rPr>
          <w:rFonts w:asciiTheme="minorHAnsi" w:hAnsiTheme="minorHAnsi" w:cstheme="minorHAnsi"/>
          <w:sz w:val="20"/>
          <w:szCs w:val="20"/>
        </w:rPr>
        <w:t xml:space="preserve"> ...................................., </w:t>
      </w:r>
      <w:r w:rsidR="00014A7D" w:rsidRPr="00514F04">
        <w:rPr>
          <w:rFonts w:asciiTheme="minorHAnsi" w:hAnsiTheme="minorHAnsi" w:cstheme="minorHAnsi"/>
          <w:sz w:val="20"/>
          <w:szCs w:val="20"/>
        </w:rPr>
        <w:t>dnia ..................... 202</w:t>
      </w:r>
      <w:r w:rsidR="00107D27">
        <w:rPr>
          <w:rFonts w:asciiTheme="minorHAnsi" w:hAnsiTheme="minorHAnsi" w:cstheme="minorHAnsi"/>
          <w:sz w:val="20"/>
          <w:szCs w:val="20"/>
        </w:rPr>
        <w:t>4</w:t>
      </w:r>
      <w:r w:rsidR="00D22BE4" w:rsidRPr="00514F04">
        <w:rPr>
          <w:rFonts w:asciiTheme="minorHAnsi" w:hAnsiTheme="minorHAnsi" w:cstheme="minorHAnsi"/>
          <w:sz w:val="20"/>
          <w:szCs w:val="20"/>
        </w:rPr>
        <w:t>r.</w:t>
      </w:r>
    </w:p>
    <w:p w14:paraId="67520F10" w14:textId="77777777" w:rsidR="00DA509A" w:rsidRPr="00514F04" w:rsidRDefault="00DA509A" w:rsidP="00D22BE4">
      <w:pPr>
        <w:ind w:right="39"/>
        <w:rPr>
          <w:rFonts w:asciiTheme="minorHAnsi" w:eastAsia="Batang" w:hAnsiTheme="minorHAnsi" w:cstheme="minorHAnsi"/>
          <w:i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ab/>
      </w:r>
      <w:r w:rsidR="00910410" w:rsidRPr="00514F04">
        <w:rPr>
          <w:rFonts w:asciiTheme="minorHAnsi" w:eastAsia="Batang" w:hAnsiTheme="minorHAnsi" w:cstheme="minorHAnsi"/>
          <w:i/>
          <w:sz w:val="20"/>
          <w:szCs w:val="20"/>
        </w:rPr>
        <w:t>(N</w:t>
      </w:r>
      <w:r w:rsidR="00D22BE4" w:rsidRPr="00514F04">
        <w:rPr>
          <w:rFonts w:asciiTheme="minorHAnsi" w:eastAsia="Batang" w:hAnsiTheme="minorHAnsi" w:cstheme="minorHAnsi"/>
          <w:i/>
          <w:sz w:val="20"/>
          <w:szCs w:val="20"/>
        </w:rPr>
        <w:t>azwa i adres Wykonawcy)</w:t>
      </w:r>
    </w:p>
    <w:p w14:paraId="5218D185" w14:textId="77777777" w:rsidR="0032655D" w:rsidRPr="00514F04" w:rsidRDefault="0032655D" w:rsidP="0032655D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14F04">
        <w:rPr>
          <w:rFonts w:asciiTheme="minorHAnsi" w:hAnsiTheme="minorHAnsi" w:cstheme="minorHAnsi"/>
          <w:b/>
          <w:color w:val="auto"/>
          <w:sz w:val="20"/>
          <w:szCs w:val="20"/>
        </w:rPr>
        <w:t>WYKAZ OSÓB, KTÓRE BĘDĄ UCZESTNICZYĆ W WYKONYWANIU ZAMÓWIENIA</w:t>
      </w:r>
    </w:p>
    <w:p w14:paraId="1D2ACD0F" w14:textId="77777777" w:rsidR="00514F04" w:rsidRPr="00514F04" w:rsidRDefault="00514F04" w:rsidP="00514F04">
      <w:pPr>
        <w:pStyle w:val="Default"/>
        <w:spacing w:line="276" w:lineRule="auto"/>
        <w:contextualSpacing/>
        <w:jc w:val="center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514F04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DO PUNKTACJI W KRYTERIACH OCENY OFERT</w:t>
      </w:r>
    </w:p>
    <w:p w14:paraId="0E0987F4" w14:textId="77777777" w:rsidR="00514F04" w:rsidRPr="00514F04" w:rsidRDefault="00514F04" w:rsidP="00514F04">
      <w:pPr>
        <w:contextualSpacing/>
        <w:jc w:val="both"/>
        <w:rPr>
          <w:rFonts w:asciiTheme="minorHAnsi" w:hAnsiTheme="minorHAnsi" w:cstheme="minorHAnsi"/>
          <w:b/>
          <w:sz w:val="18"/>
          <w:szCs w:val="18"/>
        </w:rPr>
      </w:pPr>
      <w:proofErr w:type="spellStart"/>
      <w:r w:rsidRPr="00514F04">
        <w:rPr>
          <w:rFonts w:asciiTheme="minorHAnsi" w:hAnsiTheme="minorHAnsi" w:cstheme="minorHAnsi"/>
          <w:b/>
          <w:sz w:val="18"/>
          <w:szCs w:val="18"/>
        </w:rPr>
        <w:t>Pkt.D</w:t>
      </w:r>
      <w:r w:rsidRPr="00514F04">
        <w:rPr>
          <w:rFonts w:asciiTheme="minorHAnsi" w:hAnsiTheme="minorHAnsi" w:cstheme="minorHAnsi"/>
          <w:b/>
          <w:sz w:val="18"/>
          <w:szCs w:val="18"/>
          <w:vertAlign w:val="subscript"/>
        </w:rPr>
        <w:t>i</w:t>
      </w:r>
      <w:proofErr w:type="spellEnd"/>
      <w:r w:rsidRPr="00514F04">
        <w:rPr>
          <w:rFonts w:asciiTheme="minorHAnsi" w:hAnsiTheme="minorHAnsi" w:cstheme="minorHAnsi"/>
          <w:b/>
          <w:sz w:val="18"/>
          <w:szCs w:val="18"/>
        </w:rPr>
        <w:t xml:space="preserve"> – liczba pkt. badanej oferty w kryterium d</w:t>
      </w:r>
      <w:r w:rsidRPr="00514F04">
        <w:rPr>
          <w:rFonts w:asciiTheme="minorHAnsi" w:hAnsiTheme="minorHAnsi" w:cstheme="minorHAnsi"/>
          <w:b/>
          <w:bCs/>
          <w:sz w:val="18"/>
          <w:szCs w:val="18"/>
        </w:rPr>
        <w:t>oświadczenie osób wyznaczonych do realizacji zamówienia    – kierownika budowy</w:t>
      </w:r>
    </w:p>
    <w:p w14:paraId="1EB14467" w14:textId="77777777" w:rsidR="00514F04" w:rsidRPr="00514F04" w:rsidRDefault="00514F04" w:rsidP="00514F04">
      <w:pPr>
        <w:pStyle w:val="Tekstpodstawowy31"/>
        <w:spacing w:after="0"/>
        <w:ind w:left="567"/>
        <w:jc w:val="both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val="pl-PL" w:eastAsia="ar-SA"/>
        </w:rPr>
        <w:t xml:space="preserve">- </w:t>
      </w: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1 zakończona inwestycja – 0 pkt</w:t>
      </w:r>
    </w:p>
    <w:p w14:paraId="1199F611" w14:textId="77777777" w:rsidR="00514F04" w:rsidRPr="00514F04" w:rsidRDefault="00514F04" w:rsidP="00514F04">
      <w:pPr>
        <w:ind w:left="426" w:firstLine="142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- 2 zakończone inwestycje – 5 pkt</w:t>
      </w:r>
    </w:p>
    <w:p w14:paraId="5A81AB10" w14:textId="77777777" w:rsidR="00514F04" w:rsidRPr="00514F04" w:rsidRDefault="00514F04" w:rsidP="00514F04">
      <w:pPr>
        <w:ind w:left="567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- 3 zakończone inwestycje – 10 pkt</w:t>
      </w:r>
    </w:p>
    <w:p w14:paraId="3B8C6A31" w14:textId="77777777" w:rsidR="00514F04" w:rsidRPr="00514F04" w:rsidRDefault="00514F04" w:rsidP="00514F04">
      <w:pPr>
        <w:ind w:left="426" w:firstLine="141"/>
        <w:rPr>
          <w:rFonts w:asciiTheme="minorHAnsi" w:hAnsiTheme="minorHAnsi" w:cstheme="minorHAnsi"/>
          <w:sz w:val="18"/>
          <w:szCs w:val="18"/>
        </w:rPr>
      </w:pPr>
      <w:r w:rsidRPr="00514F04">
        <w:rPr>
          <w:rFonts w:asciiTheme="minorHAnsi" w:hAnsiTheme="minorHAnsi" w:cstheme="minorHAnsi"/>
          <w:bCs/>
          <w:sz w:val="18"/>
          <w:szCs w:val="18"/>
          <w:lang w:eastAsia="ar-SA"/>
        </w:rPr>
        <w:t>- 4 zakończone inwestycje – 20 pkt</w:t>
      </w:r>
    </w:p>
    <w:p w14:paraId="14D2AA6D" w14:textId="77777777" w:rsidR="00017C55" w:rsidRPr="00514F04" w:rsidRDefault="00514F04" w:rsidP="00514F04">
      <w:pPr>
        <w:pStyle w:val="Default"/>
        <w:spacing w:line="276" w:lineRule="auto"/>
        <w:contextualSpacing/>
        <w:rPr>
          <w:rFonts w:asciiTheme="minorHAnsi" w:hAnsiTheme="minorHAnsi" w:cstheme="minorHAnsi"/>
          <w:b/>
          <w:color w:val="auto"/>
          <w:sz w:val="18"/>
          <w:szCs w:val="18"/>
          <w:u w:val="single"/>
        </w:rPr>
      </w:pPr>
      <w:r w:rsidRPr="00514F04">
        <w:rPr>
          <w:rFonts w:asciiTheme="minorHAnsi" w:hAnsiTheme="minorHAnsi" w:cstheme="minorHAnsi"/>
          <w:b/>
          <w:bCs/>
          <w:sz w:val="18"/>
          <w:szCs w:val="18"/>
        </w:rPr>
        <w:t>W tym kryterium można uzyskać maksymalnie 20 punktów</w:t>
      </w:r>
    </w:p>
    <w:p w14:paraId="70E0DC28" w14:textId="77777777" w:rsidR="006D65C0" w:rsidRPr="00514F04" w:rsidRDefault="006D65C0" w:rsidP="006D65C0">
      <w:pPr>
        <w:shd w:val="clear" w:color="auto" w:fill="FFFFFF"/>
        <w:tabs>
          <w:tab w:val="left" w:pos="606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58057607" w14:textId="77777777" w:rsidR="00904B13" w:rsidRPr="00D72C6A" w:rsidRDefault="00904B13" w:rsidP="00904B13">
      <w:pPr>
        <w:ind w:left="708" w:hanging="708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zh-CN"/>
        </w:rPr>
      </w:pP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Przebudowa drogi powiatowej 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nr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1175K Charsznica 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 xml:space="preserve"> - </w:t>
      </w:r>
      <w:r w:rsidRPr="00362237"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do drogi 783 na dł.0,248km  od km 0+868 do km 1+116 w m. Ciszowice, gmina Charsznica</w:t>
      </w:r>
      <w:r>
        <w:rPr>
          <w:rFonts w:asciiTheme="minorHAnsi" w:eastAsia="Calibri" w:hAnsiTheme="minorHAnsi" w:cstheme="minorHAnsi"/>
          <w:b/>
          <w:bCs/>
          <w:sz w:val="22"/>
          <w:szCs w:val="22"/>
          <w:shd w:val="clear" w:color="auto" w:fill="FFFFFF"/>
          <w:lang w:eastAsia="zh-CN"/>
        </w:rPr>
        <w:t>.</w:t>
      </w:r>
    </w:p>
    <w:p w14:paraId="05245504" w14:textId="77777777" w:rsidR="00514F04" w:rsidRPr="00514F04" w:rsidRDefault="00514F04" w:rsidP="00C859C8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71"/>
        <w:gridCol w:w="2126"/>
        <w:gridCol w:w="6804"/>
        <w:gridCol w:w="1853"/>
      </w:tblGrid>
      <w:tr w:rsidR="0032655D" w:rsidRPr="00514F04" w14:paraId="4EB6DD23" w14:textId="77777777" w:rsidTr="00A90525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3904" w14:textId="77777777" w:rsidR="0032655D" w:rsidRPr="00514F04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41F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68A8F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6F42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EF129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Kwalifikacje zawodowe tj.</w:t>
            </w:r>
          </w:p>
          <w:p w14:paraId="6EA9F07E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i numer uprawnień budowlanych</w:t>
            </w:r>
          </w:p>
          <w:p w14:paraId="087BFB5A" w14:textId="77777777" w:rsidR="00F268C4" w:rsidRPr="00514F04" w:rsidRDefault="00F268C4" w:rsidP="00D55CC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</w:t>
            </w:r>
            <w:r w:rsidR="0029065D"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zawodowe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6682A" w14:textId="77777777" w:rsidR="0032655D" w:rsidRPr="00514F04" w:rsidRDefault="0032655D" w:rsidP="00111ECF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32655D" w:rsidRPr="00514F04" w14:paraId="52AD67CF" w14:textId="77777777" w:rsidTr="00A90525">
        <w:trPr>
          <w:cantSplit/>
          <w:trHeight w:val="3331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4E654D" w14:textId="77777777" w:rsidR="0032655D" w:rsidRPr="00514F04" w:rsidRDefault="0032655D" w:rsidP="00D55CC8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pacing w:val="4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2910FCA" w14:textId="77777777" w:rsidR="0032655D" w:rsidRPr="00514F04" w:rsidRDefault="0032655D" w:rsidP="00D55CC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17A9E7" w14:textId="77777777" w:rsidR="0032655D" w:rsidRPr="00514F04" w:rsidRDefault="0032655D" w:rsidP="001A779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sz w:val="20"/>
                <w:szCs w:val="20"/>
              </w:rPr>
              <w:t>Kierownik  budowy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6656D4" w14:textId="77777777" w:rsidR="00A90525" w:rsidRDefault="0029065D" w:rsidP="00A90525">
            <w:pPr>
              <w:pStyle w:val="Default"/>
              <w:ind w:left="142" w:right="142"/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Kierownik budowy </w:t>
            </w:r>
            <w:r w:rsidRPr="00514F04">
              <w:rPr>
                <w:rFonts w:asciiTheme="minorHAnsi" w:hAnsiTheme="minorHAnsi" w:cstheme="minorHAnsi"/>
                <w:b/>
                <w:bCs/>
                <w:color w:val="auto"/>
                <w:sz w:val="18"/>
                <w:szCs w:val="18"/>
              </w:rPr>
              <w:t xml:space="preserve">posiadający </w:t>
            </w:r>
          </w:p>
          <w:p w14:paraId="0962CD3B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Uprawnienia budowlane </w:t>
            </w:r>
            <w:r w:rsidRPr="00A90525">
              <w:rPr>
                <w:rFonts w:asciiTheme="minorHAnsi" w:hAnsiTheme="minorHAnsi" w:cstheme="minorHAnsi"/>
                <w:bCs/>
                <w:sz w:val="18"/>
                <w:szCs w:val="18"/>
              </w:rPr>
              <w:t>do kierowania robotami budowlanymi w specjalności drogowej lub równoważne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, posiadający doświadczenie w pełnieniu funkcji kierownika budowy, kierownika robót </w:t>
            </w:r>
            <w:r w:rsidRPr="00A90525">
              <w:rPr>
                <w:rFonts w:asciiTheme="minorHAnsi" w:hAnsiTheme="minorHAnsi" w:cstheme="minorHAnsi"/>
                <w:bCs/>
                <w:sz w:val="18"/>
                <w:szCs w:val="18"/>
              </w:rPr>
              <w:t>przy inwestycjach związanych z budową, rozbudową, przebudową, odbudową, remontem (poza remontem cząstkowym)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dróg publicznych o nawierzchni z betonu asfaltowego ,klasy co najmniej L lub odpowiadającej tej klasie. </w:t>
            </w:r>
          </w:p>
          <w:p w14:paraId="2E680B54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14:paraId="68876683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Nr uprawnień ……………………..</w:t>
            </w:r>
          </w:p>
          <w:p w14:paraId="2D7496FE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6CD15B39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…….. (klasa dr.)………………………………………………………………….. (nazwa, lokalizacja  inwestycji,)</w:t>
            </w:r>
          </w:p>
          <w:p w14:paraId="36A58874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7708F9A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0441C909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…….  (klasa dr.) …………………………………………………………………. (nazwa, lokalizacja  inwestycji,)</w:t>
            </w:r>
          </w:p>
          <w:p w14:paraId="6ACA19AF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66485059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7F3F573F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…….  (klasa dr.) …………………………………………………………………. ( nazwa, lokalizacja  inwestycji,)</w:t>
            </w:r>
          </w:p>
          <w:p w14:paraId="3C0301D3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5A69D1E5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  <w:p w14:paraId="28A61AA8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</w:t>
            </w: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ab/>
              <w:t>…….  (klasa dr.)    ………………………………………………………………. ( nazwa, lokalizacja  inwestycji,)</w:t>
            </w:r>
          </w:p>
          <w:p w14:paraId="0759580E" w14:textId="77777777" w:rsidR="00A90525" w:rsidRPr="00A90525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0269347" w14:textId="0993CD55" w:rsidR="00474D9C" w:rsidRPr="00514F04" w:rsidRDefault="00A90525" w:rsidP="00A90525">
            <w:pPr>
              <w:pStyle w:val="Default"/>
              <w:spacing w:line="276" w:lineRule="auto"/>
              <w:ind w:left="13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05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………………………………………………………….(zleceniodawca, Inwestor)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2ECD4D4" w14:textId="77777777" w:rsidR="0032655D" w:rsidRPr="00514F04" w:rsidRDefault="00A05061" w:rsidP="00D55CC8">
            <w:pPr>
              <w:pStyle w:val="Default"/>
              <w:ind w:left="14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F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Własne / oddane do dyspozycji </w:t>
            </w:r>
            <w:r w:rsidR="00275FF8" w:rsidRPr="00514F04">
              <w:rPr>
                <w:rFonts w:asciiTheme="minorHAnsi" w:hAnsiTheme="minorHAnsi" w:cstheme="minorHAnsi"/>
                <w:sz w:val="20"/>
                <w:szCs w:val="20"/>
              </w:rPr>
              <w:t>*</w:t>
            </w:r>
          </w:p>
        </w:tc>
      </w:tr>
    </w:tbl>
    <w:p w14:paraId="61746324" w14:textId="77777777" w:rsidR="0032655D" w:rsidRPr="00514F04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b/>
          <w:bCs/>
          <w:sz w:val="20"/>
          <w:szCs w:val="20"/>
        </w:rPr>
        <w:t xml:space="preserve">Uwaga! </w:t>
      </w:r>
      <w:r w:rsidRPr="00514F04">
        <w:rPr>
          <w:rFonts w:asciiTheme="minorHAnsi" w:hAnsiTheme="minorHAnsi" w:cstheme="minorHAnsi"/>
          <w:sz w:val="20"/>
          <w:szCs w:val="20"/>
        </w:rPr>
        <w:t xml:space="preserve">oświadczam(my), </w:t>
      </w:r>
      <w:r w:rsidRPr="00514F04">
        <w:rPr>
          <w:rFonts w:asciiTheme="minorHAnsi" w:hAnsiTheme="minorHAnsi" w:cstheme="minorHAnsi"/>
          <w:b/>
          <w:bCs/>
          <w:sz w:val="20"/>
          <w:szCs w:val="20"/>
        </w:rPr>
        <w:t>że osoba wskazana</w:t>
      </w:r>
      <w:r w:rsidRPr="00514F04">
        <w:rPr>
          <w:rFonts w:asciiTheme="minorHAnsi" w:hAnsiTheme="minorHAnsi" w:cstheme="minorHAnsi"/>
          <w:sz w:val="20"/>
          <w:szCs w:val="20"/>
        </w:rPr>
        <w:t>, będzie uczestniczyć w wykonywaniu zamówienia i posiada uprawnienia wymagane w postawionym warunku w SIWZ i może sprawować wymienioną funkcję zgodnie z Prawem Budowlanym</w:t>
      </w:r>
      <w:r w:rsidR="008513C9" w:rsidRPr="00514F04">
        <w:rPr>
          <w:rFonts w:asciiTheme="minorHAnsi" w:hAnsiTheme="minorHAnsi" w:cstheme="minorHAnsi"/>
          <w:sz w:val="20"/>
          <w:szCs w:val="20"/>
        </w:rPr>
        <w:t>.</w:t>
      </w:r>
      <w:r w:rsidRPr="00514F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0C3EFC" w14:textId="77777777" w:rsidR="0032655D" w:rsidRPr="00514F04" w:rsidRDefault="0032655D" w:rsidP="0032655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* niepotrzebne skreślić ( jeżeli wykonawca pozostaje w stosunku umowy cywilno prawnej pozostawiamy własne)</w:t>
      </w:r>
    </w:p>
    <w:p w14:paraId="75D91A64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 xml:space="preserve">Gdy Wykonawca polega na osobach zdolnych do wykonania zamówienia, oddanych do dyspozycji przez  inny podmiot, na zasadach określonych w art. 26 ust. 2b ustawy </w:t>
      </w:r>
      <w:proofErr w:type="spellStart"/>
      <w:r w:rsidRPr="00514F0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514F04">
        <w:rPr>
          <w:rFonts w:asciiTheme="minorHAnsi" w:hAnsiTheme="minorHAnsi" w:cstheme="minorHAnsi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24D66E28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14CC9E0" w14:textId="77777777" w:rsidR="00514F04" w:rsidRPr="00514F04" w:rsidRDefault="00514F04" w:rsidP="00514F0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514F04">
        <w:rPr>
          <w:rFonts w:asciiTheme="minorHAnsi" w:hAnsiTheme="minorHAnsi" w:cstheme="minorHAnsi"/>
          <w:sz w:val="20"/>
          <w:szCs w:val="20"/>
        </w:rPr>
        <w:t>Wykonawca który polega na zasobach innych podmiotów składa wraz z ofertą oświadczenia podmiotów o udostępnieniu zasobów – zał. 1b</w:t>
      </w:r>
    </w:p>
    <w:sectPr w:rsidR="00514F04" w:rsidRPr="00514F04" w:rsidSect="00474D9C">
      <w:headerReference w:type="default" r:id="rId7"/>
      <w:footerReference w:type="even" r:id="rId8"/>
      <w:footerReference w:type="default" r:id="rId9"/>
      <w:pgSz w:w="16838" w:h="11906" w:orient="landscape"/>
      <w:pgMar w:top="1126" w:right="1418" w:bottom="284" w:left="1418" w:header="426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E5642" w14:textId="77777777" w:rsidR="006245CC" w:rsidRDefault="006245CC">
      <w:r>
        <w:separator/>
      </w:r>
    </w:p>
  </w:endnote>
  <w:endnote w:type="continuationSeparator" w:id="0">
    <w:p w14:paraId="67BCBA2B" w14:textId="77777777" w:rsidR="006245CC" w:rsidRDefault="0062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7981F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F3C06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ECCBC" w14:textId="77777777" w:rsidR="00514F04" w:rsidRPr="00514F04" w:rsidRDefault="00514F04" w:rsidP="00514F04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514F04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4F60F840" w14:textId="77777777" w:rsidR="00514F04" w:rsidRPr="00514F04" w:rsidRDefault="00514F04" w:rsidP="00514F04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514F04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562092AE" w14:textId="77777777" w:rsidR="00514F04" w:rsidRPr="00514F04" w:rsidRDefault="00514F04" w:rsidP="00514F04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514F04">
      <w:rPr>
        <w:rFonts w:ascii="Arial" w:hAnsi="Arial" w:cs="Arial"/>
        <w:i/>
        <w:sz w:val="16"/>
        <w:szCs w:val="16"/>
      </w:rPr>
      <w:t>elektronicznym lub podpisem zaufanym lub osobistym</w:t>
    </w:r>
  </w:p>
  <w:p w14:paraId="3AA7F879" w14:textId="77777777" w:rsidR="00AE02C5" w:rsidRPr="00514F04" w:rsidRDefault="00AE02C5" w:rsidP="00514F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EE706" w14:textId="77777777" w:rsidR="006245CC" w:rsidRDefault="006245CC">
      <w:r>
        <w:separator/>
      </w:r>
    </w:p>
  </w:footnote>
  <w:footnote w:type="continuationSeparator" w:id="0">
    <w:p w14:paraId="3CBE891E" w14:textId="77777777" w:rsidR="006245CC" w:rsidRDefault="00624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390A2" w14:textId="48727A7E" w:rsidR="00111ECF" w:rsidRPr="00514F04" w:rsidRDefault="00253E29" w:rsidP="003F6389">
    <w:pPr>
      <w:spacing w:after="200" w:line="276" w:lineRule="auto"/>
      <w:rPr>
        <w:rFonts w:asciiTheme="minorHAnsi" w:hAnsiTheme="minorHAnsi" w:cstheme="minorHAnsi"/>
        <w:b/>
      </w:rPr>
    </w:pPr>
    <w:r w:rsidRPr="00514F04">
      <w:rPr>
        <w:rFonts w:asciiTheme="minorHAnsi" w:hAnsiTheme="minorHAnsi" w:cstheme="minorHAnsi"/>
        <w:b/>
        <w:sz w:val="20"/>
        <w:szCs w:val="20"/>
      </w:rPr>
      <w:t>Nr sprawy: SE.26</w:t>
    </w:r>
    <w:r w:rsidR="00E17D8F" w:rsidRPr="00514F04">
      <w:rPr>
        <w:rFonts w:asciiTheme="minorHAnsi" w:hAnsiTheme="minorHAnsi" w:cstheme="minorHAnsi"/>
        <w:b/>
        <w:sz w:val="20"/>
        <w:szCs w:val="20"/>
      </w:rPr>
      <w:t>1</w:t>
    </w:r>
    <w:r w:rsidRPr="00514F04">
      <w:rPr>
        <w:rFonts w:asciiTheme="minorHAnsi" w:hAnsiTheme="minorHAnsi" w:cstheme="minorHAnsi"/>
        <w:b/>
        <w:sz w:val="20"/>
        <w:szCs w:val="20"/>
      </w:rPr>
      <w:t>.</w:t>
    </w:r>
    <w:r w:rsidR="00904B13">
      <w:rPr>
        <w:rFonts w:asciiTheme="minorHAnsi" w:hAnsiTheme="minorHAnsi" w:cstheme="minorHAnsi"/>
        <w:b/>
        <w:sz w:val="20"/>
        <w:szCs w:val="20"/>
      </w:rPr>
      <w:t>11</w:t>
    </w:r>
    <w:r w:rsidR="00014A7D" w:rsidRPr="00514F04">
      <w:rPr>
        <w:rFonts w:asciiTheme="minorHAnsi" w:hAnsiTheme="minorHAnsi" w:cstheme="minorHAnsi"/>
        <w:b/>
        <w:sz w:val="20"/>
        <w:szCs w:val="20"/>
      </w:rPr>
      <w:t>.</w:t>
    </w:r>
    <w:r w:rsidRPr="00514F04">
      <w:rPr>
        <w:rFonts w:asciiTheme="minorHAnsi" w:hAnsiTheme="minorHAnsi" w:cstheme="minorHAnsi"/>
        <w:b/>
        <w:sz w:val="20"/>
        <w:szCs w:val="20"/>
      </w:rPr>
      <w:t>20</w:t>
    </w:r>
    <w:r w:rsidR="00014A7D" w:rsidRPr="00514F04">
      <w:rPr>
        <w:rFonts w:asciiTheme="minorHAnsi" w:hAnsiTheme="minorHAnsi" w:cstheme="minorHAnsi"/>
        <w:b/>
        <w:sz w:val="20"/>
        <w:szCs w:val="20"/>
      </w:rPr>
      <w:t>2</w:t>
    </w:r>
    <w:r w:rsidR="00514F04" w:rsidRPr="00514F04">
      <w:rPr>
        <w:rFonts w:asciiTheme="minorHAnsi" w:hAnsiTheme="minorHAnsi" w:cstheme="minorHAnsi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4B6A5563"/>
    <w:multiLevelType w:val="hybridMultilevel"/>
    <w:tmpl w:val="21D41D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E0D7C1E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42"/>
  </w:num>
  <w:num w:numId="3">
    <w:abstractNumId w:val="29"/>
  </w:num>
  <w:num w:numId="4">
    <w:abstractNumId w:val="25"/>
  </w:num>
  <w:num w:numId="5">
    <w:abstractNumId w:val="18"/>
  </w:num>
  <w:num w:numId="6">
    <w:abstractNumId w:val="32"/>
  </w:num>
  <w:num w:numId="7">
    <w:abstractNumId w:val="38"/>
  </w:num>
  <w:num w:numId="8">
    <w:abstractNumId w:val="22"/>
  </w:num>
  <w:num w:numId="9">
    <w:abstractNumId w:val="49"/>
  </w:num>
  <w:num w:numId="10">
    <w:abstractNumId w:val="54"/>
  </w:num>
  <w:num w:numId="11">
    <w:abstractNumId w:val="19"/>
  </w:num>
  <w:num w:numId="12">
    <w:abstractNumId w:val="52"/>
  </w:num>
  <w:num w:numId="13">
    <w:abstractNumId w:val="53"/>
  </w:num>
  <w:num w:numId="14">
    <w:abstractNumId w:val="12"/>
  </w:num>
  <w:num w:numId="15">
    <w:abstractNumId w:val="26"/>
  </w:num>
  <w:num w:numId="16">
    <w:abstractNumId w:val="31"/>
  </w:num>
  <w:num w:numId="17">
    <w:abstractNumId w:val="48"/>
  </w:num>
  <w:num w:numId="18">
    <w:abstractNumId w:val="21"/>
  </w:num>
  <w:num w:numId="19">
    <w:abstractNumId w:val="13"/>
  </w:num>
  <w:num w:numId="20">
    <w:abstractNumId w:val="16"/>
  </w:num>
  <w:num w:numId="21">
    <w:abstractNumId w:val="43"/>
  </w:num>
  <w:num w:numId="22">
    <w:abstractNumId w:val="17"/>
  </w:num>
  <w:num w:numId="23">
    <w:abstractNumId w:val="47"/>
  </w:num>
  <w:num w:numId="24">
    <w:abstractNumId w:val="45"/>
  </w:num>
  <w:num w:numId="25">
    <w:abstractNumId w:val="20"/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8"/>
  </w:num>
  <w:num w:numId="34">
    <w:abstractNumId w:val="44"/>
  </w:num>
  <w:num w:numId="35">
    <w:abstractNumId w:val="15"/>
  </w:num>
  <w:num w:numId="36">
    <w:abstractNumId w:val="51"/>
  </w:num>
  <w:num w:numId="37">
    <w:abstractNumId w:val="14"/>
  </w:num>
  <w:num w:numId="38">
    <w:abstractNumId w:val="9"/>
  </w:num>
  <w:num w:numId="39">
    <w:abstractNumId w:val="23"/>
  </w:num>
  <w:num w:numId="40">
    <w:abstractNumId w:val="39"/>
  </w:num>
  <w:num w:numId="41">
    <w:abstractNumId w:val="33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7"/>
  </w:num>
  <w:num w:numId="44">
    <w:abstractNumId w:val="24"/>
  </w:num>
  <w:num w:numId="45">
    <w:abstractNumId w:val="11"/>
  </w:num>
  <w:num w:numId="46">
    <w:abstractNumId w:val="37"/>
  </w:num>
  <w:num w:numId="47">
    <w:abstractNumId w:val="3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932"/>
    <w:rsid w:val="00001BD9"/>
    <w:rsid w:val="0000347E"/>
    <w:rsid w:val="00005154"/>
    <w:rsid w:val="000065EB"/>
    <w:rsid w:val="000066DD"/>
    <w:rsid w:val="00006898"/>
    <w:rsid w:val="00006D71"/>
    <w:rsid w:val="00007E0C"/>
    <w:rsid w:val="00014A7D"/>
    <w:rsid w:val="00017C55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43D5"/>
    <w:rsid w:val="000675E7"/>
    <w:rsid w:val="00070743"/>
    <w:rsid w:val="000726CE"/>
    <w:rsid w:val="00075847"/>
    <w:rsid w:val="00080D85"/>
    <w:rsid w:val="00083030"/>
    <w:rsid w:val="00084151"/>
    <w:rsid w:val="000858B3"/>
    <w:rsid w:val="000860C5"/>
    <w:rsid w:val="00090A82"/>
    <w:rsid w:val="000970DD"/>
    <w:rsid w:val="000A0528"/>
    <w:rsid w:val="000A1940"/>
    <w:rsid w:val="000A1981"/>
    <w:rsid w:val="000A1BFB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C3E2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D27"/>
    <w:rsid w:val="00111ECF"/>
    <w:rsid w:val="00114AAA"/>
    <w:rsid w:val="00114EE9"/>
    <w:rsid w:val="001201D6"/>
    <w:rsid w:val="001218E1"/>
    <w:rsid w:val="00122276"/>
    <w:rsid w:val="00126E65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5DAE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5A6"/>
    <w:rsid w:val="00246A11"/>
    <w:rsid w:val="00252051"/>
    <w:rsid w:val="00253E29"/>
    <w:rsid w:val="00255734"/>
    <w:rsid w:val="00255D5A"/>
    <w:rsid w:val="00256EDD"/>
    <w:rsid w:val="00257369"/>
    <w:rsid w:val="00261B89"/>
    <w:rsid w:val="0026568F"/>
    <w:rsid w:val="0026706B"/>
    <w:rsid w:val="002678AB"/>
    <w:rsid w:val="00271D38"/>
    <w:rsid w:val="00272E2B"/>
    <w:rsid w:val="00275FF8"/>
    <w:rsid w:val="002814D4"/>
    <w:rsid w:val="002837ED"/>
    <w:rsid w:val="0028609F"/>
    <w:rsid w:val="0029065D"/>
    <w:rsid w:val="002953C0"/>
    <w:rsid w:val="002A2237"/>
    <w:rsid w:val="002A2640"/>
    <w:rsid w:val="002A4CEF"/>
    <w:rsid w:val="002A5798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34C5"/>
    <w:rsid w:val="00493D06"/>
    <w:rsid w:val="00494A82"/>
    <w:rsid w:val="00494BF8"/>
    <w:rsid w:val="0049543B"/>
    <w:rsid w:val="004A1963"/>
    <w:rsid w:val="004A1B6E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31C0"/>
    <w:rsid w:val="005140D4"/>
    <w:rsid w:val="00514F04"/>
    <w:rsid w:val="0051555E"/>
    <w:rsid w:val="00515E60"/>
    <w:rsid w:val="00516445"/>
    <w:rsid w:val="0051755C"/>
    <w:rsid w:val="00521420"/>
    <w:rsid w:val="00522BE4"/>
    <w:rsid w:val="005327E3"/>
    <w:rsid w:val="00532D41"/>
    <w:rsid w:val="00532DC9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3EE3"/>
    <w:rsid w:val="005A4EF6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B43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245CC"/>
    <w:rsid w:val="00631E24"/>
    <w:rsid w:val="00631F41"/>
    <w:rsid w:val="00632C7E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1DD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304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448D"/>
    <w:rsid w:val="008755FF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4E7B"/>
    <w:rsid w:val="00901EC6"/>
    <w:rsid w:val="009023E2"/>
    <w:rsid w:val="00902957"/>
    <w:rsid w:val="0090440F"/>
    <w:rsid w:val="00904B13"/>
    <w:rsid w:val="009062BC"/>
    <w:rsid w:val="00906DA0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059A"/>
    <w:rsid w:val="009510D6"/>
    <w:rsid w:val="009516CD"/>
    <w:rsid w:val="00952F96"/>
    <w:rsid w:val="0095353E"/>
    <w:rsid w:val="00953976"/>
    <w:rsid w:val="0095725E"/>
    <w:rsid w:val="009575DB"/>
    <w:rsid w:val="00957E2D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B7B3F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2F4"/>
    <w:rsid w:val="00A578F5"/>
    <w:rsid w:val="00A6013A"/>
    <w:rsid w:val="00A60544"/>
    <w:rsid w:val="00A62E79"/>
    <w:rsid w:val="00A71CB4"/>
    <w:rsid w:val="00A74A76"/>
    <w:rsid w:val="00A74B97"/>
    <w:rsid w:val="00A7645F"/>
    <w:rsid w:val="00A8102D"/>
    <w:rsid w:val="00A81BE2"/>
    <w:rsid w:val="00A85586"/>
    <w:rsid w:val="00A90525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19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59C8"/>
    <w:rsid w:val="00C872C2"/>
    <w:rsid w:val="00C9266C"/>
    <w:rsid w:val="00C97C1D"/>
    <w:rsid w:val="00CA152F"/>
    <w:rsid w:val="00CA23A0"/>
    <w:rsid w:val="00CA461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21B1"/>
    <w:rsid w:val="00D22BE4"/>
    <w:rsid w:val="00D24228"/>
    <w:rsid w:val="00D25F0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164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7AA"/>
    <w:rsid w:val="00DB1FC3"/>
    <w:rsid w:val="00DB221F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431C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447A"/>
    <w:rsid w:val="00E70BF5"/>
    <w:rsid w:val="00E714D0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629"/>
    <w:rsid w:val="00F21C6C"/>
    <w:rsid w:val="00F21EE8"/>
    <w:rsid w:val="00F226D3"/>
    <w:rsid w:val="00F237E1"/>
    <w:rsid w:val="00F268C4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5754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5EB3753"/>
  <w15:chartTrackingRefBased/>
  <w15:docId w15:val="{BD1A7DFC-8B3B-4B09-ABC5-47B8671F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bodyustawaNoInd">
    <w:name w:val="body ustawa NoInd"/>
    <w:rsid w:val="00514F04"/>
    <w:pPr>
      <w:widowControl w:val="0"/>
      <w:autoSpaceDE w:val="0"/>
      <w:autoSpaceDN w:val="0"/>
      <w:adjustRightInd w:val="0"/>
      <w:spacing w:line="210" w:lineRule="atLeast"/>
      <w:jc w:val="both"/>
    </w:pPr>
    <w:rPr>
      <w:sz w:val="18"/>
      <w:szCs w:val="18"/>
    </w:rPr>
  </w:style>
  <w:style w:type="paragraph" w:customStyle="1" w:styleId="Tekstpodstawowy31">
    <w:name w:val="Tekst podstawowy 31"/>
    <w:basedOn w:val="Normalny"/>
    <w:rsid w:val="00514F04"/>
    <w:pPr>
      <w:suppressAutoHyphens/>
      <w:spacing w:after="120"/>
    </w:pPr>
    <w:rPr>
      <w:sz w:val="16"/>
      <w:szCs w:val="1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Beata</cp:lastModifiedBy>
  <cp:revision>7</cp:revision>
  <cp:lastPrinted>2013-04-03T07:33:00Z</cp:lastPrinted>
  <dcterms:created xsi:type="dcterms:W3CDTF">2024-02-28T10:26:00Z</dcterms:created>
  <dcterms:modified xsi:type="dcterms:W3CDTF">2024-05-21T06:23:00Z</dcterms:modified>
</cp:coreProperties>
</file>